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6C0570" w:rsidRDefault="00933C49" w:rsidP="000A3283">
      <w:pPr>
        <w:pStyle w:val="Tytu"/>
        <w:tabs>
          <w:tab w:val="left" w:pos="851"/>
        </w:tabs>
        <w:spacing w:line="360" w:lineRule="auto"/>
        <w:jc w:val="center"/>
        <w:rPr>
          <w:b/>
          <w:color w:val="92D050"/>
          <w:sz w:val="44"/>
          <w:szCs w:val="44"/>
        </w:rPr>
      </w:pPr>
      <w:r>
        <w:rPr>
          <w:b/>
          <w:color w:val="92D050"/>
          <w:sz w:val="44"/>
          <w:szCs w:val="44"/>
        </w:rPr>
        <w:t>CZWORO</w:t>
      </w:r>
      <w:r w:rsidR="000A3283" w:rsidRPr="006C0570">
        <w:rPr>
          <w:b/>
          <w:color w:val="92D050"/>
          <w:sz w:val="44"/>
          <w:szCs w:val="44"/>
        </w:rPr>
        <w:t>KĄTY</w:t>
      </w:r>
    </w:p>
    <w:p w:rsidR="00C123B1" w:rsidRDefault="00C123B1" w:rsidP="000A3283">
      <w:pPr>
        <w:rPr>
          <w:lang w:eastAsia="pl-PL"/>
        </w:rPr>
      </w:pPr>
    </w:p>
    <w:p w:rsidR="00190333" w:rsidRPr="00933C49" w:rsidRDefault="00C43D25" w:rsidP="00933C49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C43D25">
        <w:rPr>
          <w:b/>
          <w:noProof/>
          <w:color w:val="215868"/>
          <w:sz w:val="32"/>
          <w:szCs w:val="28"/>
        </w:rPr>
        <w:t xml:space="preserve">Podział </w:t>
      </w:r>
      <w:r w:rsidR="00933C49">
        <w:rPr>
          <w:b/>
          <w:noProof/>
          <w:color w:val="215868"/>
          <w:sz w:val="32"/>
          <w:szCs w:val="28"/>
        </w:rPr>
        <w:t>czworokątów</w:t>
      </w:r>
    </w:p>
    <w:p w:rsidR="00BE79B3" w:rsidRDefault="000A3283" w:rsidP="00190333">
      <w:pPr>
        <w:pStyle w:val="Tytu"/>
        <w:tabs>
          <w:tab w:val="left" w:pos="426"/>
        </w:tabs>
        <w:spacing w:line="276" w:lineRule="auto"/>
      </w:pPr>
      <w:r w:rsidRPr="000A3283">
        <w:rPr>
          <w:noProof/>
          <w:color w:val="215868"/>
          <w:sz w:val="32"/>
          <w:szCs w:val="28"/>
        </w:rPr>
        <w:t xml:space="preserve"> </w:t>
      </w:r>
      <w:r w:rsidR="00D26E95">
        <w:object w:dxaOrig="8569" w:dyaOrig="11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2.2pt;height:633pt" o:ole="">
            <v:imagedata r:id="rId9" o:title=""/>
          </v:shape>
          <o:OLEObject Type="Embed" ProgID="CorelDraw.Graphic.15" ShapeID="_x0000_i1025" DrawAspect="Content" ObjectID="_1439241772" r:id="rId10"/>
        </w:object>
      </w:r>
    </w:p>
    <w:p w:rsidR="00E33B11" w:rsidRPr="00C568E6" w:rsidRDefault="00E33B11" w:rsidP="000A3283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bookmarkStart w:id="0" w:name="_GoBack"/>
      <w:bookmarkEnd w:id="0"/>
    </w:p>
    <w:sectPr w:rsidR="00E33B11" w:rsidRPr="00C568E6" w:rsidSect="001400E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19F" w:rsidRDefault="0022719F">
      <w:pPr>
        <w:spacing w:after="0" w:line="240" w:lineRule="auto"/>
      </w:pPr>
      <w:r>
        <w:separator/>
      </w:r>
    </w:p>
  </w:endnote>
  <w:endnote w:type="continuationSeparator" w:id="0">
    <w:p w:rsidR="0022719F" w:rsidRDefault="00227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D26E95" w:rsidRPr="00D26E95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D26E95" w:rsidRPr="00D26E95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19F" w:rsidRDefault="0022719F">
      <w:pPr>
        <w:spacing w:after="0" w:line="240" w:lineRule="auto"/>
      </w:pPr>
      <w:r>
        <w:separator/>
      </w:r>
    </w:p>
  </w:footnote>
  <w:footnote w:type="continuationSeparator" w:id="0">
    <w:p w:rsidR="0022719F" w:rsidRDefault="00227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933C4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Czworo</w:t>
                          </w:r>
                          <w:r w:rsidR="00C43D2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k</w:t>
                          </w:r>
                          <w:r w:rsidR="000A3283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ąty</w:t>
                          </w:r>
                          <w:r w:rsidR="006914D9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933C4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Czworo</w:t>
                    </w:r>
                    <w:r w:rsidR="00C43D2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k</w:t>
                    </w:r>
                    <w:r w:rsidR="000A3283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ąty</w:t>
                    </w:r>
                    <w:r w:rsidR="006914D9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62230" b="7048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75000"/>
                        </a:schemeClr>
                      </a:solidFill>
                      <a:ln>
                        <a:noFill/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" fillcolor="#943634 [2405]" stroked="f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A61617A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8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8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 w:numId="19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25A0"/>
    <w:rsid w:val="00014630"/>
    <w:rsid w:val="00014BE1"/>
    <w:rsid w:val="000242FB"/>
    <w:rsid w:val="00024628"/>
    <w:rsid w:val="00026B64"/>
    <w:rsid w:val="000335B4"/>
    <w:rsid w:val="00034A5D"/>
    <w:rsid w:val="00040582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A3283"/>
    <w:rsid w:val="000C3545"/>
    <w:rsid w:val="000D10B5"/>
    <w:rsid w:val="000D1D6A"/>
    <w:rsid w:val="000E4DE2"/>
    <w:rsid w:val="000E7550"/>
    <w:rsid w:val="001051BC"/>
    <w:rsid w:val="00114C0B"/>
    <w:rsid w:val="001160C8"/>
    <w:rsid w:val="00116D82"/>
    <w:rsid w:val="00135A05"/>
    <w:rsid w:val="001400E4"/>
    <w:rsid w:val="00155D95"/>
    <w:rsid w:val="00162F6D"/>
    <w:rsid w:val="001749F4"/>
    <w:rsid w:val="00176F72"/>
    <w:rsid w:val="00185C0E"/>
    <w:rsid w:val="00190333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2719F"/>
    <w:rsid w:val="00231F5F"/>
    <w:rsid w:val="00237873"/>
    <w:rsid w:val="002411EC"/>
    <w:rsid w:val="00241DB3"/>
    <w:rsid w:val="00254E25"/>
    <w:rsid w:val="00264E1C"/>
    <w:rsid w:val="00267346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E7CAF"/>
    <w:rsid w:val="003012F8"/>
    <w:rsid w:val="003045CA"/>
    <w:rsid w:val="00313C00"/>
    <w:rsid w:val="00313C77"/>
    <w:rsid w:val="0031500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64F64"/>
    <w:rsid w:val="004758F1"/>
    <w:rsid w:val="00483427"/>
    <w:rsid w:val="0048674D"/>
    <w:rsid w:val="00494865"/>
    <w:rsid w:val="00495CF1"/>
    <w:rsid w:val="004D4F5A"/>
    <w:rsid w:val="004E5DDC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14D9"/>
    <w:rsid w:val="0069283A"/>
    <w:rsid w:val="00693C94"/>
    <w:rsid w:val="006B012F"/>
    <w:rsid w:val="006C0570"/>
    <w:rsid w:val="006C3566"/>
    <w:rsid w:val="006D3270"/>
    <w:rsid w:val="006E6451"/>
    <w:rsid w:val="006F0410"/>
    <w:rsid w:val="006F45E2"/>
    <w:rsid w:val="006F542C"/>
    <w:rsid w:val="006F54BF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6620C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74CF"/>
    <w:rsid w:val="008F2AF5"/>
    <w:rsid w:val="008F7EA5"/>
    <w:rsid w:val="00903943"/>
    <w:rsid w:val="0092452D"/>
    <w:rsid w:val="00927612"/>
    <w:rsid w:val="00933C49"/>
    <w:rsid w:val="00937563"/>
    <w:rsid w:val="00942478"/>
    <w:rsid w:val="009554A9"/>
    <w:rsid w:val="0095731E"/>
    <w:rsid w:val="009605F2"/>
    <w:rsid w:val="00961005"/>
    <w:rsid w:val="00965137"/>
    <w:rsid w:val="00986499"/>
    <w:rsid w:val="00993EA8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23022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6D0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BE79B3"/>
    <w:rsid w:val="00C039B5"/>
    <w:rsid w:val="00C123B1"/>
    <w:rsid w:val="00C137A7"/>
    <w:rsid w:val="00C4260D"/>
    <w:rsid w:val="00C43D25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CF7433"/>
    <w:rsid w:val="00D00048"/>
    <w:rsid w:val="00D10417"/>
    <w:rsid w:val="00D20BBF"/>
    <w:rsid w:val="00D21E13"/>
    <w:rsid w:val="00D237C0"/>
    <w:rsid w:val="00D24FA6"/>
    <w:rsid w:val="00D26E95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13C7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2E46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45E61"/>
    <w:rsid w:val="00F53D26"/>
    <w:rsid w:val="00F541B2"/>
    <w:rsid w:val="00F6262A"/>
    <w:rsid w:val="00F65C84"/>
    <w:rsid w:val="00F82140"/>
    <w:rsid w:val="00F93220"/>
    <w:rsid w:val="00FA3D50"/>
    <w:rsid w:val="00FA4804"/>
    <w:rsid w:val="00FA7D05"/>
    <w:rsid w:val="00FC3E79"/>
    <w:rsid w:val="00FC485E"/>
    <w:rsid w:val="00FF143D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56FAC-E670-448F-BA48-F7669E2E7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3</TotalTime>
  <Pages>1</Pages>
  <Words>10</Words>
  <Characters>58</Characters>
  <Application>Microsoft Office Word</Application>
  <DocSecurity>0</DocSecurity>
  <Lines>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3</cp:revision>
  <cp:lastPrinted>2013-08-16T16:41:00Z</cp:lastPrinted>
  <dcterms:created xsi:type="dcterms:W3CDTF">2013-08-28T22:32:00Z</dcterms:created>
  <dcterms:modified xsi:type="dcterms:W3CDTF">2013-08-28T22:35:00Z</dcterms:modified>
</cp:coreProperties>
</file>